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FD16E" w14:textId="42532FAB" w:rsidR="003820EB" w:rsidRPr="006C1BB3" w:rsidRDefault="003820EB" w:rsidP="006C1BB3">
      <w:pPr>
        <w:jc w:val="center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 xml:space="preserve">UMOWA  </w:t>
      </w:r>
      <w:bookmarkStart w:id="0" w:name="_Hlk159826728"/>
      <w:r w:rsidRPr="006C1BB3">
        <w:rPr>
          <w:rFonts w:cstheme="minorHAnsi"/>
          <w:sz w:val="24"/>
          <w:szCs w:val="24"/>
        </w:rPr>
        <w:t>0730</w:t>
      </w:r>
      <w:r w:rsidR="006C1BB3" w:rsidRPr="006C1BB3">
        <w:rPr>
          <w:rFonts w:cstheme="minorHAnsi"/>
          <w:sz w:val="24"/>
          <w:szCs w:val="24"/>
        </w:rPr>
        <w:t>/…</w:t>
      </w:r>
      <w:r w:rsidRPr="006C1BB3">
        <w:rPr>
          <w:rFonts w:cstheme="minorHAnsi"/>
          <w:sz w:val="24"/>
          <w:szCs w:val="24"/>
        </w:rPr>
        <w:t>/ 2025/ZDP</w:t>
      </w:r>
      <w:bookmarkEnd w:id="0"/>
      <w:r w:rsidRPr="006C1BB3">
        <w:rPr>
          <w:rFonts w:cstheme="minorHAnsi"/>
          <w:sz w:val="24"/>
          <w:szCs w:val="24"/>
        </w:rPr>
        <w:t>- wzór</w:t>
      </w:r>
    </w:p>
    <w:p w14:paraId="71422547" w14:textId="1708A875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zawarta w dniu </w:t>
      </w:r>
      <w:r w:rsidRPr="006C1BB3">
        <w:rPr>
          <w:rFonts w:asciiTheme="minorHAnsi" w:hAnsiTheme="minorHAnsi" w:cstheme="minorHAnsi"/>
          <w:b/>
          <w:szCs w:val="24"/>
        </w:rPr>
        <w:t>…</w:t>
      </w:r>
      <w:r w:rsidR="00A93EED" w:rsidRPr="006C1BB3">
        <w:rPr>
          <w:rFonts w:asciiTheme="minorHAnsi" w:hAnsiTheme="minorHAnsi" w:cstheme="minorHAnsi"/>
          <w:b/>
          <w:szCs w:val="24"/>
        </w:rPr>
        <w:t>……</w:t>
      </w:r>
      <w:r w:rsidRPr="006C1BB3">
        <w:rPr>
          <w:rFonts w:asciiTheme="minorHAnsi" w:hAnsiTheme="minorHAnsi" w:cstheme="minorHAnsi"/>
          <w:b/>
          <w:szCs w:val="24"/>
        </w:rPr>
        <w:t>2025 r</w:t>
      </w:r>
      <w:r w:rsidRPr="006C1BB3">
        <w:rPr>
          <w:rFonts w:asciiTheme="minorHAnsi" w:hAnsiTheme="minorHAnsi" w:cstheme="minorHAnsi"/>
          <w:szCs w:val="24"/>
        </w:rPr>
        <w:t xml:space="preserve">. </w:t>
      </w:r>
      <w:r w:rsidR="00A93EED" w:rsidRPr="006C1BB3">
        <w:rPr>
          <w:rFonts w:asciiTheme="minorHAnsi" w:hAnsiTheme="minorHAnsi" w:cstheme="minorHAnsi"/>
          <w:szCs w:val="24"/>
        </w:rPr>
        <w:t>pomiędzy:</w:t>
      </w:r>
    </w:p>
    <w:p w14:paraId="119CF71A" w14:textId="24E062B2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Powiatem Parczewskim ul. Warszawska 24, 21-200 Parczew NIP 539-143-78-72 reprezentowanym przez </w:t>
      </w:r>
      <w:r w:rsidRPr="006C1BB3">
        <w:rPr>
          <w:rFonts w:asciiTheme="minorHAnsi" w:hAnsiTheme="minorHAnsi" w:cstheme="minorHAnsi"/>
          <w:b/>
          <w:szCs w:val="24"/>
        </w:rPr>
        <w:t>Renatę Gogłuska-Wadyniuk Dyrektor Zarządu Dróg Powiatowych w Parczewie</w:t>
      </w:r>
      <w:r w:rsidRPr="006C1BB3">
        <w:rPr>
          <w:rFonts w:asciiTheme="minorHAnsi" w:hAnsiTheme="minorHAnsi" w:cstheme="minorHAnsi"/>
          <w:szCs w:val="24"/>
        </w:rPr>
        <w:t xml:space="preserve"> ul. Kościelna 32,</w:t>
      </w:r>
      <w:r w:rsidR="00A93EED" w:rsidRPr="006C1BB3">
        <w:rPr>
          <w:rFonts w:asciiTheme="minorHAnsi" w:hAnsiTheme="minorHAnsi" w:cstheme="minorHAnsi"/>
          <w:szCs w:val="24"/>
        </w:rPr>
        <w:t xml:space="preserve"> </w:t>
      </w:r>
      <w:r w:rsidRPr="006C1BB3">
        <w:rPr>
          <w:rFonts w:asciiTheme="minorHAnsi" w:hAnsiTheme="minorHAnsi" w:cstheme="minorHAnsi"/>
          <w:szCs w:val="24"/>
        </w:rPr>
        <w:t>21-200 Parcze</w:t>
      </w:r>
      <w:r w:rsidR="00A93EED" w:rsidRPr="006C1BB3">
        <w:rPr>
          <w:rFonts w:asciiTheme="minorHAnsi" w:hAnsiTheme="minorHAnsi" w:cstheme="minorHAnsi"/>
          <w:szCs w:val="24"/>
        </w:rPr>
        <w:t>w</w:t>
      </w:r>
      <w:r w:rsidRPr="006C1BB3">
        <w:rPr>
          <w:rFonts w:asciiTheme="minorHAnsi" w:hAnsiTheme="minorHAnsi" w:cstheme="minorHAnsi"/>
          <w:szCs w:val="24"/>
        </w:rPr>
        <w:t xml:space="preserve">, zwanym dalej „Zamawiającym”, </w:t>
      </w:r>
    </w:p>
    <w:p w14:paraId="4DC05FE9" w14:textId="77777777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04E1DBAE" w14:textId="74DDA44B" w:rsidR="003820EB" w:rsidRPr="006C1BB3" w:rsidRDefault="006C1BB3" w:rsidP="006C1BB3">
      <w:pPr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>a,</w:t>
      </w:r>
      <w:r w:rsidR="003820EB" w:rsidRPr="006C1BB3">
        <w:rPr>
          <w:rFonts w:cstheme="minorHAnsi"/>
          <w:sz w:val="24"/>
          <w:szCs w:val="24"/>
        </w:rPr>
        <w:t>…………………………………….., zwanym dalej  „Wykonawcą”, reprezentowanym przez:</w:t>
      </w:r>
    </w:p>
    <w:p w14:paraId="67B55FA6" w14:textId="71A54E18" w:rsidR="003820EB" w:rsidRPr="006C1BB3" w:rsidRDefault="003820EB" w:rsidP="006C1BB3">
      <w:pPr>
        <w:jc w:val="both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>………………………–………</w:t>
      </w:r>
      <w:r w:rsidR="008B2134" w:rsidRPr="006C1BB3">
        <w:rPr>
          <w:rFonts w:cstheme="minorHAnsi"/>
          <w:b/>
          <w:sz w:val="24"/>
          <w:szCs w:val="24"/>
        </w:rPr>
        <w:t>……………..</w:t>
      </w:r>
      <w:r w:rsidRPr="006C1BB3">
        <w:rPr>
          <w:rFonts w:cstheme="minorHAnsi"/>
          <w:b/>
          <w:sz w:val="24"/>
          <w:szCs w:val="24"/>
        </w:rPr>
        <w:t xml:space="preserve"> </w:t>
      </w:r>
    </w:p>
    <w:p w14:paraId="34236169" w14:textId="77777777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>o następującej treści:</w:t>
      </w:r>
    </w:p>
    <w:p w14:paraId="2374C70C" w14:textId="77777777" w:rsidR="00883685" w:rsidRPr="006C1BB3" w:rsidRDefault="00883685" w:rsidP="006C1BB3">
      <w:pPr>
        <w:pStyle w:val="Teksttreci30"/>
        <w:shd w:val="clear" w:color="auto" w:fill="auto"/>
        <w:tabs>
          <w:tab w:val="left" w:leader="dot" w:pos="461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204E5A9" w14:textId="77777777" w:rsidR="00883685" w:rsidRPr="006C1BB3" w:rsidRDefault="00883685" w:rsidP="006C1BB3">
      <w:pPr>
        <w:pStyle w:val="Nagwek50"/>
        <w:shd w:val="clear" w:color="auto" w:fill="auto"/>
        <w:spacing w:after="91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1" w:name="bookmark3"/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1. Zakres umowy</w:t>
      </w:r>
      <w:bookmarkEnd w:id="1"/>
    </w:p>
    <w:p w14:paraId="20EB571E" w14:textId="6A57A084" w:rsidR="00883685" w:rsidRPr="006C1BB3" w:rsidRDefault="00883685" w:rsidP="006C1BB3">
      <w:pPr>
        <w:pStyle w:val="Teksttreci21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Umowa niniejsza zostaje zawarta w wyniku przeprowadzonego </w:t>
      </w:r>
      <w:r w:rsidR="004A548C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postępowania nr ZDP.2310.</w:t>
      </w:r>
      <w:r w:rsidR="00CE50EF">
        <w:rPr>
          <w:rFonts w:asciiTheme="minorHAnsi" w:hAnsiTheme="minorHAnsi" w:cstheme="minorHAnsi"/>
          <w:sz w:val="24"/>
          <w:szCs w:val="24"/>
        </w:rPr>
        <w:t>37</w:t>
      </w:r>
      <w:r w:rsidR="004A548C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.202</w:t>
      </w:r>
      <w:r w:rsidR="003820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5</w:t>
      </w:r>
      <w:r w:rsidR="004A548C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z dnia </w:t>
      </w:r>
      <w:r w:rsidR="00207A86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1</w:t>
      </w:r>
      <w:r w:rsidR="003820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4</w:t>
      </w:r>
      <w:r w:rsidR="004A548C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.0</w:t>
      </w:r>
      <w:r w:rsidR="001955BD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3</w:t>
      </w:r>
      <w:r w:rsidR="004A548C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.202</w:t>
      </w:r>
      <w:r w:rsidR="003820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5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r. w trybie zapytania ofertowego na sukcesywną dostawę </w:t>
      </w:r>
      <w:r w:rsidR="00D706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emulsji </w:t>
      </w:r>
      <w:r w:rsidR="00D706EB" w:rsidRPr="006C1BB3">
        <w:rPr>
          <w:rFonts w:asciiTheme="minorHAnsi" w:hAnsiTheme="minorHAnsi" w:cstheme="minorHAnsi"/>
          <w:sz w:val="24"/>
          <w:szCs w:val="24"/>
        </w:rPr>
        <w:t>asfaltowej kationowej szybko rozpadowej C69 B3 PU</w:t>
      </w:r>
    </w:p>
    <w:p w14:paraId="7EA95FC6" w14:textId="12707D7F" w:rsidR="00EB70FE" w:rsidRPr="006C1BB3" w:rsidRDefault="00883685" w:rsidP="006C1BB3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Style w:val="Teksttreci2"/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wyniku wyboru</w:t>
      </w:r>
      <w:r w:rsidR="003820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Wykonawcy,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Dostawca zobowiązuje się dostarczać Zamawiającemu </w:t>
      </w:r>
      <w:r w:rsidR="00D706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emulsję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na teren Bazy Materiałowej ZDP w Parczewie przy ul. Mickiewicza 59b według zapotrzebowania Zamawiającego.</w:t>
      </w:r>
    </w:p>
    <w:p w14:paraId="62E79837" w14:textId="2E55801B" w:rsidR="00EB70FE" w:rsidRPr="006C1BB3" w:rsidRDefault="00EB70FE" w:rsidP="006C1BB3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bookmarkStart w:id="2" w:name="_Hlk161055072"/>
      <w:r w:rsidRPr="006C1BB3">
        <w:rPr>
          <w:rFonts w:asciiTheme="minorHAnsi" w:hAnsiTheme="minorHAnsi" w:cstheme="minorHAnsi"/>
          <w:sz w:val="24"/>
          <w:szCs w:val="24"/>
        </w:rPr>
        <w:t xml:space="preserve">Zamawiający ma prawo po uzgodnieniu z Wykonawcą zmienić ilości dostaw </w:t>
      </w:r>
      <w:r w:rsidRPr="006C1BB3">
        <w:rPr>
          <w:rFonts w:asciiTheme="minorHAnsi" w:hAnsiTheme="minorHAnsi" w:cstheme="minorHAnsi"/>
          <w:sz w:val="24"/>
          <w:szCs w:val="24"/>
        </w:rPr>
        <w:br/>
        <w:t xml:space="preserve">a Wykonawca zmniejszy ilość zamówienia. W przypadku niewykorzystania ilości </w:t>
      </w:r>
      <w:r w:rsidR="00D706EB" w:rsidRPr="006C1BB3">
        <w:rPr>
          <w:rFonts w:asciiTheme="minorHAnsi" w:hAnsiTheme="minorHAnsi" w:cstheme="minorHAnsi"/>
          <w:sz w:val="24"/>
          <w:szCs w:val="24"/>
        </w:rPr>
        <w:t>emulsji</w:t>
      </w:r>
      <w:r w:rsidRPr="006C1BB3">
        <w:rPr>
          <w:rFonts w:asciiTheme="minorHAnsi" w:hAnsiTheme="minorHAnsi" w:cstheme="minorHAnsi"/>
          <w:sz w:val="24"/>
          <w:szCs w:val="24"/>
        </w:rPr>
        <w:t xml:space="preserve"> wskazanych w formularzu ofertowym, będącym integralną częścią umowy, Zamawiający będzie miał prawo do rezygnacji z dalszych dostaw, bez jakichkolwiek konsekwencji finansowych i odszkodowań na rzecz Wykonawcy.</w:t>
      </w:r>
    </w:p>
    <w:bookmarkEnd w:id="2"/>
    <w:p w14:paraId="01D68A60" w14:textId="7682C614" w:rsidR="00883685" w:rsidRPr="006C1BB3" w:rsidRDefault="00EB70FE" w:rsidP="006C1BB3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6C1BB3">
        <w:rPr>
          <w:rFonts w:asciiTheme="minorHAnsi" w:hAnsiTheme="minorHAnsi" w:cstheme="minorHAnsi"/>
          <w:sz w:val="24"/>
          <w:szCs w:val="24"/>
        </w:rPr>
        <w:t>Wprowadzone przez Zamawiającego zmiany nie powodują unieważnienia umowy.</w:t>
      </w:r>
    </w:p>
    <w:p w14:paraId="1E872FA9" w14:textId="77777777" w:rsidR="00883685" w:rsidRPr="006C1BB3" w:rsidRDefault="00883685" w:rsidP="006C1BB3">
      <w:pPr>
        <w:pStyle w:val="Teksttreci21"/>
        <w:shd w:val="clear" w:color="auto" w:fill="auto"/>
        <w:tabs>
          <w:tab w:val="left" w:pos="354"/>
        </w:tabs>
        <w:spacing w:before="0" w:line="276" w:lineRule="auto"/>
        <w:ind w:firstLine="0"/>
        <w:rPr>
          <w:rStyle w:val="Teksttreci2"/>
          <w:rFonts w:asciiTheme="minorHAnsi" w:hAnsiTheme="minorHAnsi" w:cstheme="minorHAnsi"/>
          <w:sz w:val="24"/>
          <w:szCs w:val="24"/>
        </w:rPr>
      </w:pPr>
    </w:p>
    <w:p w14:paraId="433C355F" w14:textId="2174C40D" w:rsidR="00883685" w:rsidRPr="006C1BB3" w:rsidRDefault="00883685" w:rsidP="006C1BB3">
      <w:pPr>
        <w:pStyle w:val="Nagwek50"/>
        <w:shd w:val="clear" w:color="auto" w:fill="auto"/>
        <w:spacing w:after="86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3" w:name="bookmark4"/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2. Termin </w:t>
      </w:r>
      <w:r w:rsidR="003820EB"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i miejsce </w:t>
      </w: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realizacji umowy</w:t>
      </w:r>
      <w:bookmarkEnd w:id="3"/>
    </w:p>
    <w:p w14:paraId="0780737C" w14:textId="35D3CFC4" w:rsidR="008B2134" w:rsidRPr="006C1BB3" w:rsidRDefault="00883685" w:rsidP="006C1BB3">
      <w:pPr>
        <w:pStyle w:val="Teksttreci21"/>
        <w:numPr>
          <w:ilvl w:val="0"/>
          <w:numId w:val="2"/>
        </w:numPr>
        <w:shd w:val="clear" w:color="auto" w:fill="auto"/>
        <w:tabs>
          <w:tab w:val="left" w:pos="330"/>
        </w:tabs>
        <w:spacing w:before="0" w:after="227" w:line="276" w:lineRule="auto"/>
        <w:ind w:left="260" w:hanging="26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Dostawy </w:t>
      </w:r>
      <w:r w:rsidR="00D706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emulsji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od dnia podpisania umowy </w:t>
      </w:r>
      <w:r w:rsidR="004A548C" w:rsidRPr="006C1BB3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do dnia 3</w:t>
      </w:r>
      <w:r w:rsidR="003820EB" w:rsidRPr="006C1BB3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0</w:t>
      </w:r>
      <w:r w:rsidR="004A548C" w:rsidRPr="006C1BB3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 xml:space="preserve"> listopada 202</w:t>
      </w:r>
      <w:r w:rsidR="003820EB" w:rsidRPr="006C1BB3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5</w:t>
      </w:r>
      <w:r w:rsidRPr="006C1BB3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 xml:space="preserve">r. 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na teren Bazy Materiałowej ZDP w Parczewie przy ul. Mickiewicza 59b zgodnie ze złożonym zapotrzebowaniem po telefonicznym </w:t>
      </w:r>
      <w:r w:rsidR="003820EB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lub mailowym 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uzgodnieniu przez Kierownika Służb</w:t>
      </w:r>
      <w:r w:rsidR="00FF42E9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y Drogowej Pana Łukasza Czupryna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w zakresie ilościowym i terminu dostawy</w:t>
      </w:r>
    </w:p>
    <w:p w14:paraId="5A34EBE1" w14:textId="77777777" w:rsidR="00883685" w:rsidRPr="006C1BB3" w:rsidRDefault="00883685" w:rsidP="006C1BB3">
      <w:pPr>
        <w:pStyle w:val="Nagwek50"/>
        <w:shd w:val="clear" w:color="auto" w:fill="auto"/>
        <w:spacing w:after="61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4" w:name="bookmark5"/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3. Wynagrodzenie</w:t>
      </w:r>
      <w:bookmarkEnd w:id="4"/>
    </w:p>
    <w:p w14:paraId="3EE64747" w14:textId="5A15D9A1" w:rsidR="008B2134" w:rsidRPr="006C1BB3" w:rsidRDefault="00883685" w:rsidP="006C1BB3">
      <w:pPr>
        <w:pStyle w:val="Teksttreci21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dostarczon</w:t>
      </w:r>
      <w:r w:rsidR="00E1548A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ą emulsję 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Zamawiający zapłaci Dostawcy następujące kwoty:</w:t>
      </w:r>
    </w:p>
    <w:p w14:paraId="6D40BDA9" w14:textId="01ABA663" w:rsidR="008B2134" w:rsidRPr="006C1BB3" w:rsidRDefault="008B2134" w:rsidP="006C1BB3">
      <w:pPr>
        <w:pStyle w:val="Teksttreci21"/>
        <w:shd w:val="clear" w:color="auto" w:fill="auto"/>
        <w:tabs>
          <w:tab w:val="left" w:pos="284"/>
          <w:tab w:val="left" w:pos="783"/>
          <w:tab w:val="left" w:leader="dot" w:pos="8862"/>
        </w:tabs>
        <w:spacing w:before="0"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Za </w:t>
      </w:r>
      <w:r w:rsidR="00E1548A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emulsję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w ilości 1 </w:t>
      </w:r>
      <w:r w:rsidR="00A93EED"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Mg kwotę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……………zł</w:t>
      </w:r>
    </w:p>
    <w:p w14:paraId="67B8F28E" w14:textId="77777777" w:rsidR="008B2134" w:rsidRPr="006C1BB3" w:rsidRDefault="008B2134" w:rsidP="006C1BB3">
      <w:pPr>
        <w:pStyle w:val="Spistreci0"/>
        <w:shd w:val="clear" w:color="auto" w:fill="auto"/>
        <w:tabs>
          <w:tab w:val="left" w:pos="284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złotych: ………………………………………………………………. złote00/100)</w:t>
      </w:r>
    </w:p>
    <w:p w14:paraId="3D3E1CA9" w14:textId="77777777" w:rsidR="008B2134" w:rsidRPr="006C1BB3" w:rsidRDefault="008B2134" w:rsidP="006C1BB3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 23%tj. </w:t>
      </w:r>
      <w:r w:rsidRPr="006C1BB3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 ……………………zł</w:t>
      </w:r>
    </w:p>
    <w:p w14:paraId="451C8A9E" w14:textId="7EB7AB5D" w:rsidR="008B2134" w:rsidRPr="006C1BB3" w:rsidRDefault="008B2134" w:rsidP="006C1BB3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Style w:val="Teksttreci2"/>
          <w:rFonts w:asciiTheme="minorHAnsi" w:hAnsiTheme="minorHAnsi" w:cstheme="minorHAnsi"/>
          <w:sz w:val="24"/>
          <w:szCs w:val="24"/>
          <w:shd w:val="clear" w:color="auto" w:fill="auto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………………………………………………………………………. złote 00/100)</w:t>
      </w:r>
    </w:p>
    <w:p w14:paraId="2537824A" w14:textId="59685D22" w:rsidR="00883685" w:rsidRPr="00F6154F" w:rsidRDefault="00883685" w:rsidP="00F6154F">
      <w:pPr>
        <w:pStyle w:val="Spistreci0"/>
        <w:numPr>
          <w:ilvl w:val="0"/>
          <w:numId w:val="3"/>
        </w:numPr>
        <w:shd w:val="clear" w:color="auto" w:fill="auto"/>
        <w:tabs>
          <w:tab w:val="left" w:pos="284"/>
          <w:tab w:val="left" w:pos="358"/>
        </w:tabs>
        <w:spacing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Za całość d</w:t>
      </w:r>
      <w:r w:rsidR="004A548C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ostawy w ilości </w:t>
      </w:r>
      <w:r w:rsidR="00D0795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50</w:t>
      </w:r>
      <w:r w:rsidR="00FF42E9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Mg</w:t>
      </w: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Zamawiający zapłaci Dostawcy kwotę netto w wysokości:</w:t>
      </w:r>
      <w:r w:rsidR="00F6154F">
        <w:rPr>
          <w:rFonts w:asciiTheme="minorHAnsi" w:hAnsiTheme="minorHAnsi" w:cstheme="minorHAnsi"/>
          <w:sz w:val="24"/>
          <w:szCs w:val="24"/>
        </w:rPr>
        <w:t xml:space="preserve"> </w:t>
      </w:r>
      <w:r w:rsidR="004A548C"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………………</w:t>
      </w:r>
      <w:r w:rsidR="00A93EED"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 (słow</w:t>
      </w:r>
      <w:r w:rsidR="00514BB5"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nie</w:t>
      </w:r>
      <w:r w:rsidR="004A548C"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złotych: ………………………………………</w:t>
      </w:r>
      <w:r w:rsidR="00514BB5"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złote 00/100</w:t>
      </w:r>
      <w:r w:rsidRPr="00F6154F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5D8E1451" w14:textId="219C1E58" w:rsidR="00883685" w:rsidRPr="006C1BB3" w:rsidRDefault="00514BB5" w:rsidP="006C1BB3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9079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wysokości: 23% </w:t>
      </w:r>
      <w:r w:rsidR="00A93EED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tj.</w:t>
      </w:r>
      <w:r w:rsidR="00883685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83685" w:rsidRPr="006C1BB3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</w:t>
      </w:r>
      <w:r w:rsidR="00883685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:</w:t>
      </w: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A548C" w:rsidRPr="006C1BB3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…………</w:t>
      </w:r>
      <w:r w:rsidR="00A93EED" w:rsidRPr="006C1BB3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C1BB3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zł</w:t>
      </w:r>
    </w:p>
    <w:p w14:paraId="2EAE538C" w14:textId="548919B8" w:rsidR="00883685" w:rsidRPr="006C1BB3" w:rsidRDefault="00514BB5" w:rsidP="006C1BB3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lastRenderedPageBreak/>
        <w:t>(słownie</w:t>
      </w:r>
      <w:r w:rsidR="004A548C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 złotych: ……………………………………………………</w:t>
      </w:r>
      <w:r w:rsidR="00A93EED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4A548C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. złote 00</w:t>
      </w:r>
      <w:r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/100</w:t>
      </w:r>
      <w:r w:rsidR="00883685" w:rsidRPr="006C1BB3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71F86548" w14:textId="77777777" w:rsidR="00883685" w:rsidRPr="006C1BB3" w:rsidRDefault="00883685" w:rsidP="006C1BB3">
      <w:pPr>
        <w:tabs>
          <w:tab w:val="left" w:pos="284"/>
        </w:tabs>
        <w:spacing w:after="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</w:p>
    <w:p w14:paraId="5F20B11C" w14:textId="0B6BF334" w:rsidR="003820EB" w:rsidRPr="006C1BB3" w:rsidRDefault="003820EB" w:rsidP="006C1BB3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>Wykonawca zobowiązany jest przedłożyć na wezwanie Zamawiającego w formie załącznika do faktury kartę charakterystyki oraz dokumenty zaopatrzone w atesty lub certyfikaty producenta.</w:t>
      </w:r>
    </w:p>
    <w:p w14:paraId="04375904" w14:textId="4B88F41B" w:rsidR="003820EB" w:rsidRPr="006C1BB3" w:rsidRDefault="003820EB" w:rsidP="006C1BB3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>Wykonawca zobowiązany jest wystawić fakturę na Zamawiającego w formie papierowej lub elektronicznej – zgodnie z wyborem Wykonawcy, wg. następujących zasad:</w:t>
      </w:r>
    </w:p>
    <w:p w14:paraId="5A5E99C3" w14:textId="77777777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ab/>
        <w:t xml:space="preserve"> </w:t>
      </w:r>
    </w:p>
    <w:p w14:paraId="7A3DA73A" w14:textId="10F3EA51" w:rsidR="003820EB" w:rsidRPr="006C1BB3" w:rsidRDefault="00A93EED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>Nabywca: Powiat</w:t>
      </w:r>
      <w:r w:rsidR="003820EB" w:rsidRPr="006C1BB3">
        <w:rPr>
          <w:rFonts w:cstheme="minorHAnsi"/>
          <w:b/>
          <w:sz w:val="24"/>
          <w:szCs w:val="24"/>
        </w:rPr>
        <w:t xml:space="preserve"> Parczewski</w:t>
      </w:r>
    </w:p>
    <w:p w14:paraId="2A4550A9" w14:textId="10FEE08F" w:rsidR="003820EB" w:rsidRPr="006C1BB3" w:rsidRDefault="008B2134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                     </w:t>
      </w:r>
      <w:r w:rsidR="003820EB" w:rsidRPr="006C1BB3">
        <w:rPr>
          <w:rFonts w:cstheme="minorHAnsi"/>
          <w:b/>
          <w:sz w:val="24"/>
          <w:szCs w:val="24"/>
        </w:rPr>
        <w:t>ul. Warszawska 24</w:t>
      </w:r>
    </w:p>
    <w:p w14:paraId="40342F26" w14:textId="76E93D27" w:rsidR="003820EB" w:rsidRPr="006C1BB3" w:rsidRDefault="008B2134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                       </w:t>
      </w:r>
      <w:r w:rsidR="003820EB" w:rsidRPr="006C1BB3">
        <w:rPr>
          <w:rFonts w:cstheme="minorHAnsi"/>
          <w:b/>
          <w:sz w:val="24"/>
          <w:szCs w:val="24"/>
        </w:rPr>
        <w:t>21-200 Parczew</w:t>
      </w:r>
    </w:p>
    <w:p w14:paraId="2D0190C9" w14:textId="1F99675F" w:rsidR="003820EB" w:rsidRPr="006C1BB3" w:rsidRDefault="008B2134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                    </w:t>
      </w:r>
      <w:r w:rsidR="003820EB" w:rsidRPr="006C1BB3">
        <w:rPr>
          <w:rFonts w:cstheme="minorHAnsi"/>
          <w:b/>
          <w:sz w:val="24"/>
          <w:szCs w:val="24"/>
        </w:rPr>
        <w:t>NIP  539-143-78-72</w:t>
      </w:r>
    </w:p>
    <w:p w14:paraId="301C298A" w14:textId="142BC3A5" w:rsidR="003820EB" w:rsidRPr="006C1BB3" w:rsidRDefault="00A93EED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>Odbiorca: Zarząd Dróg</w:t>
      </w:r>
      <w:r w:rsidR="003820EB" w:rsidRPr="006C1BB3">
        <w:rPr>
          <w:rFonts w:cstheme="minorHAnsi"/>
          <w:b/>
          <w:sz w:val="24"/>
          <w:szCs w:val="24"/>
        </w:rPr>
        <w:t xml:space="preserve"> Powiatowych w Parczewie</w:t>
      </w:r>
    </w:p>
    <w:p w14:paraId="437267A7" w14:textId="3F063738" w:rsidR="003820EB" w:rsidRPr="006C1BB3" w:rsidRDefault="008B2134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                      </w:t>
      </w:r>
      <w:r w:rsidR="003820EB" w:rsidRPr="006C1BB3">
        <w:rPr>
          <w:rFonts w:cstheme="minorHAnsi"/>
          <w:b/>
          <w:sz w:val="24"/>
          <w:szCs w:val="24"/>
        </w:rPr>
        <w:t>ul. Kościelna 32</w:t>
      </w:r>
    </w:p>
    <w:p w14:paraId="5A5F9324" w14:textId="5D45653B" w:rsidR="003820EB" w:rsidRPr="006C1BB3" w:rsidRDefault="008B2134" w:rsidP="006C1BB3">
      <w:pPr>
        <w:pStyle w:val="Akapitzlist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                      </w:t>
      </w:r>
      <w:r w:rsidR="003820EB" w:rsidRPr="006C1BB3">
        <w:rPr>
          <w:rFonts w:cstheme="minorHAnsi"/>
          <w:b/>
          <w:sz w:val="24"/>
          <w:szCs w:val="24"/>
        </w:rPr>
        <w:t>21-200 Parczew</w:t>
      </w:r>
    </w:p>
    <w:p w14:paraId="1F9CA612" w14:textId="2A0290DB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a) dla faktur w formie papierowej powinna być </w:t>
      </w:r>
      <w:r w:rsidR="00A93EED" w:rsidRPr="006C1BB3">
        <w:rPr>
          <w:rFonts w:asciiTheme="minorHAnsi" w:hAnsiTheme="minorHAnsi" w:cstheme="minorHAnsi"/>
          <w:szCs w:val="24"/>
        </w:rPr>
        <w:t>dostarczona:</w:t>
      </w:r>
      <w:r w:rsidRPr="006C1BB3">
        <w:rPr>
          <w:rFonts w:asciiTheme="minorHAnsi" w:hAnsiTheme="minorHAnsi" w:cstheme="minorHAnsi"/>
          <w:szCs w:val="24"/>
        </w:rPr>
        <w:t xml:space="preserve"> osobiście, przez kuriera (posłańca), operatora pocztowego.</w:t>
      </w:r>
    </w:p>
    <w:p w14:paraId="0C33252C" w14:textId="0FEA2671" w:rsidR="003820EB" w:rsidRPr="006C1BB3" w:rsidRDefault="003820EB" w:rsidP="006C1BB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b) dla faktur w formie dokumentu elektronicznego powinna być </w:t>
      </w:r>
      <w:r w:rsidR="00A93EED" w:rsidRPr="006C1BB3">
        <w:rPr>
          <w:rFonts w:asciiTheme="minorHAnsi" w:hAnsiTheme="minorHAnsi" w:cstheme="minorHAnsi"/>
          <w:szCs w:val="24"/>
        </w:rPr>
        <w:t>dostarczona na</w:t>
      </w:r>
      <w:r w:rsidRPr="006C1BB3">
        <w:rPr>
          <w:rFonts w:asciiTheme="minorHAnsi" w:hAnsiTheme="minorHAnsi" w:cstheme="minorHAnsi"/>
          <w:szCs w:val="24"/>
        </w:rPr>
        <w:t xml:space="preserve"> adres mailowy </w:t>
      </w:r>
      <w:r w:rsidRPr="006C1BB3">
        <w:rPr>
          <w:rFonts w:asciiTheme="minorHAnsi" w:hAnsiTheme="minorHAnsi" w:cstheme="minorHAnsi"/>
          <w:szCs w:val="24"/>
        </w:rPr>
        <w:tab/>
      </w:r>
      <w:r w:rsidRPr="006C1BB3">
        <w:rPr>
          <w:rFonts w:asciiTheme="minorHAnsi" w:hAnsiTheme="minorHAnsi" w:cstheme="minorHAnsi"/>
          <w:szCs w:val="24"/>
        </w:rPr>
        <w:tab/>
      </w:r>
      <w:r w:rsidRPr="006C1BB3">
        <w:rPr>
          <w:rFonts w:asciiTheme="minorHAnsi" w:hAnsiTheme="minorHAnsi" w:cstheme="minorHAnsi"/>
          <w:szCs w:val="24"/>
        </w:rPr>
        <w:tab/>
      </w:r>
      <w:r w:rsidRPr="006C1BB3">
        <w:rPr>
          <w:rFonts w:asciiTheme="minorHAnsi" w:hAnsiTheme="minorHAnsi" w:cstheme="minorHAnsi"/>
          <w:szCs w:val="24"/>
        </w:rPr>
        <w:tab/>
      </w:r>
      <w:hyperlink r:id="rId6" w:history="1">
        <w:r w:rsidRPr="006C1BB3">
          <w:rPr>
            <w:rStyle w:val="Hipercze"/>
            <w:rFonts w:asciiTheme="minorHAnsi" w:hAnsiTheme="minorHAnsi" w:cstheme="minorHAnsi"/>
            <w:b/>
            <w:szCs w:val="24"/>
          </w:rPr>
          <w:t>zdpparczew@parczew.pl</w:t>
        </w:r>
      </w:hyperlink>
    </w:p>
    <w:p w14:paraId="2125B199" w14:textId="46F7D30E" w:rsidR="003820EB" w:rsidRPr="006C1BB3" w:rsidRDefault="003820EB" w:rsidP="006C1BB3">
      <w:pPr>
        <w:pStyle w:val="Tekstpodstawowy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Wykonawca </w:t>
      </w:r>
      <w:r w:rsidR="00A93EED" w:rsidRPr="006C1BB3">
        <w:rPr>
          <w:rFonts w:asciiTheme="minorHAnsi" w:hAnsiTheme="minorHAnsi" w:cstheme="minorHAnsi"/>
          <w:szCs w:val="24"/>
        </w:rPr>
        <w:t>oświadcza,</w:t>
      </w:r>
      <w:r w:rsidRPr="006C1BB3">
        <w:rPr>
          <w:rFonts w:asciiTheme="minorHAnsi" w:hAnsiTheme="minorHAnsi" w:cstheme="minorHAnsi"/>
          <w:szCs w:val="24"/>
        </w:rPr>
        <w:t xml:space="preserve"> iż rachunek bankowy, który Wykonawca wskaże na fakturze jest rachunkiem rozliczeniowym Wykonawcy z Zamawiającym.</w:t>
      </w:r>
    </w:p>
    <w:p w14:paraId="3E1AFF4B" w14:textId="3622C153" w:rsidR="003820EB" w:rsidRPr="006C1BB3" w:rsidRDefault="003820EB" w:rsidP="006C1BB3">
      <w:pPr>
        <w:pStyle w:val="Tekstpodstawowy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6C1BB3">
        <w:rPr>
          <w:rFonts w:asciiTheme="minorHAnsi" w:hAnsiTheme="minorHAnsi" w:cstheme="minorHAnsi"/>
          <w:szCs w:val="24"/>
        </w:rPr>
        <w:t xml:space="preserve">Za dzień zapłaty uznaje się dzień obciążenia kwotą wynagrodzenia rachunku bankowego Zamawiającego.  </w:t>
      </w:r>
    </w:p>
    <w:p w14:paraId="30E9717C" w14:textId="4050CEAC" w:rsidR="00883685" w:rsidRPr="006C1BB3" w:rsidRDefault="00883685" w:rsidP="006C1BB3">
      <w:pPr>
        <w:pStyle w:val="Teksttreci21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zrealizowane zamówienie Zamawiający dokona zapłaty z zastosowaniem mechanizmu</w:t>
      </w:r>
      <w:r w:rsid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podzielonej płatności.</w:t>
      </w:r>
    </w:p>
    <w:p w14:paraId="06B37539" w14:textId="77777777" w:rsidR="00883685" w:rsidRPr="006C1BB3" w:rsidRDefault="00883685" w:rsidP="006C1BB3">
      <w:pPr>
        <w:spacing w:after="0"/>
        <w:rPr>
          <w:rFonts w:cstheme="minorHAnsi"/>
          <w:sz w:val="24"/>
          <w:szCs w:val="24"/>
        </w:rPr>
      </w:pPr>
    </w:p>
    <w:p w14:paraId="4FF65620" w14:textId="77777777" w:rsidR="00A93EED" w:rsidRPr="006C1BB3" w:rsidRDefault="00A93EED" w:rsidP="006C1BB3">
      <w:pPr>
        <w:spacing w:after="0"/>
        <w:rPr>
          <w:rFonts w:cstheme="minorHAnsi"/>
          <w:sz w:val="24"/>
          <w:szCs w:val="24"/>
        </w:rPr>
      </w:pPr>
    </w:p>
    <w:p w14:paraId="221998D6" w14:textId="5B003DC1" w:rsidR="00883685" w:rsidRPr="006C1BB3" w:rsidRDefault="00883685" w:rsidP="006C1BB3">
      <w:pPr>
        <w:pStyle w:val="Nagwek50"/>
        <w:shd w:val="clear" w:color="auto" w:fill="auto"/>
        <w:spacing w:after="0" w:line="276" w:lineRule="auto"/>
        <w:ind w:right="40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shd w:val="clear" w:color="auto" w:fill="FFFFFF"/>
        </w:rPr>
      </w:pPr>
      <w:bookmarkStart w:id="5" w:name="bookmark8"/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</w:t>
      </w:r>
      <w:r w:rsidRPr="006C1BB3">
        <w:rPr>
          <w:rStyle w:val="Nagwek5Impact"/>
          <w:rFonts w:asciiTheme="minorHAnsi" w:hAnsiTheme="minorHAnsi" w:cstheme="minorHAnsi"/>
          <w:i w:val="0"/>
          <w:color w:val="000000"/>
          <w:sz w:val="24"/>
          <w:szCs w:val="24"/>
        </w:rPr>
        <w:t>4</w:t>
      </w:r>
      <w:r w:rsidRPr="006C1BB3">
        <w:rPr>
          <w:rStyle w:val="Nagwek5"/>
          <w:rFonts w:asciiTheme="minorHAnsi" w:hAnsiTheme="minorHAnsi" w:cstheme="minorHAnsi"/>
          <w:i/>
          <w:color w:val="000000"/>
          <w:sz w:val="24"/>
          <w:szCs w:val="24"/>
        </w:rPr>
        <w:t xml:space="preserve"> </w:t>
      </w: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Wymagania dotyczące dostarczonego materiału</w:t>
      </w:r>
      <w:bookmarkEnd w:id="5"/>
    </w:p>
    <w:p w14:paraId="20C9F179" w14:textId="55B4CEFB" w:rsidR="00D706EB" w:rsidRDefault="006C1BB3" w:rsidP="006C1BB3">
      <w:pPr>
        <w:pStyle w:val="Teksttreci21"/>
        <w:numPr>
          <w:ilvl w:val="0"/>
          <w:numId w:val="10"/>
        </w:numPr>
        <w:shd w:val="clear" w:color="auto" w:fill="auto"/>
        <w:spacing w:before="0" w:after="180" w:line="276" w:lineRule="auto"/>
        <w:ind w:left="0" w:firstLine="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Dostarczana emulsja odpowiadać musi określonym normom lub specyfikacjom technicznym- Aprobata Techniczna wydana przez IBDiM lub równoważną instytucją albo Certyfikat Zakładowej Kontroli Produkcji na zgodność z normą PN-EN.13808:2013.</w:t>
      </w:r>
    </w:p>
    <w:p w14:paraId="2AA7DBB5" w14:textId="77777777" w:rsidR="006C1BB3" w:rsidRPr="006C1BB3" w:rsidRDefault="006C1BB3" w:rsidP="006C1BB3">
      <w:pPr>
        <w:pStyle w:val="Teksttreci21"/>
        <w:shd w:val="clear" w:color="auto" w:fill="auto"/>
        <w:spacing w:before="0" w:after="180" w:line="276" w:lineRule="auto"/>
        <w:ind w:firstLine="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</w:p>
    <w:p w14:paraId="609C0AB3" w14:textId="47B52BB9" w:rsidR="00D706EB" w:rsidRPr="006C1BB3" w:rsidRDefault="00D706EB" w:rsidP="006C1BB3">
      <w:pPr>
        <w:pStyle w:val="Akapitzlist"/>
        <w:spacing w:after="0"/>
        <w:ind w:left="0"/>
        <w:jc w:val="center"/>
        <w:rPr>
          <w:rFonts w:cstheme="minorHAnsi"/>
          <w:bCs/>
          <w:sz w:val="24"/>
          <w:szCs w:val="24"/>
        </w:rPr>
      </w:pPr>
      <w:r w:rsidRPr="006C1BB3">
        <w:rPr>
          <w:rFonts w:cstheme="minorHAnsi"/>
          <w:bCs/>
          <w:sz w:val="24"/>
          <w:szCs w:val="24"/>
        </w:rPr>
        <w:t>§ 5 Komunikacja</w:t>
      </w:r>
    </w:p>
    <w:p w14:paraId="5D535948" w14:textId="2E434486" w:rsidR="00D706EB" w:rsidRPr="006C1BB3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>1.</w:t>
      </w:r>
      <w:r w:rsidRPr="006C1BB3">
        <w:rPr>
          <w:rFonts w:cstheme="minorHAnsi"/>
          <w:b/>
          <w:sz w:val="24"/>
          <w:szCs w:val="24"/>
        </w:rPr>
        <w:t xml:space="preserve"> </w:t>
      </w:r>
      <w:r w:rsidRPr="006C1BB3">
        <w:rPr>
          <w:rFonts w:cstheme="minorHAnsi"/>
          <w:sz w:val="24"/>
          <w:szCs w:val="24"/>
        </w:rPr>
        <w:t xml:space="preserve">Wszelkie </w:t>
      </w:r>
      <w:r w:rsidR="006C1BB3" w:rsidRPr="006C1BB3">
        <w:rPr>
          <w:rFonts w:cstheme="minorHAnsi"/>
          <w:sz w:val="24"/>
          <w:szCs w:val="24"/>
        </w:rPr>
        <w:t>oświadczenia,</w:t>
      </w:r>
      <w:r w:rsidRPr="006C1BB3">
        <w:rPr>
          <w:rFonts w:cstheme="minorHAnsi"/>
          <w:sz w:val="24"/>
          <w:szCs w:val="24"/>
        </w:rPr>
        <w:t xml:space="preserve"> zawiadomienia składane przez Zamawiającego i Wykonawcę mogą być dokonywane w formie pisemnej lub elektronicznej.</w:t>
      </w:r>
    </w:p>
    <w:p w14:paraId="6194FA58" w14:textId="1EF39E1D" w:rsidR="00D706EB" w:rsidRPr="006C1BB3" w:rsidRDefault="00D706EB" w:rsidP="006C1BB3">
      <w:pPr>
        <w:spacing w:after="0"/>
        <w:jc w:val="both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Do </w:t>
      </w:r>
      <w:r w:rsidR="006C1BB3" w:rsidRPr="006C1BB3">
        <w:rPr>
          <w:rFonts w:cstheme="minorHAnsi"/>
          <w:b/>
          <w:sz w:val="24"/>
          <w:szCs w:val="24"/>
        </w:rPr>
        <w:t>Zamawiającego:</w:t>
      </w:r>
    </w:p>
    <w:p w14:paraId="2B54DDFB" w14:textId="76F505C9" w:rsidR="00D706EB" w:rsidRPr="006C1BB3" w:rsidRDefault="00D706EB" w:rsidP="006C1BB3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6C1BB3">
        <w:rPr>
          <w:rFonts w:cstheme="minorHAnsi"/>
          <w:sz w:val="24"/>
          <w:szCs w:val="24"/>
        </w:rPr>
        <w:t xml:space="preserve">- pisemnie na </w:t>
      </w:r>
      <w:r w:rsidR="006C1BB3" w:rsidRPr="006C1BB3">
        <w:rPr>
          <w:rFonts w:cstheme="minorHAnsi"/>
          <w:sz w:val="24"/>
          <w:szCs w:val="24"/>
        </w:rPr>
        <w:t>adres:</w:t>
      </w:r>
      <w:r w:rsidRPr="006C1BB3">
        <w:rPr>
          <w:rFonts w:cstheme="minorHAnsi"/>
          <w:sz w:val="24"/>
          <w:szCs w:val="24"/>
        </w:rPr>
        <w:t xml:space="preserve"> Zarząd Dróg Powiatowych w Parczewie ul. Kościelna 32, 21-200 Parczew </w:t>
      </w:r>
      <w:r w:rsidR="00E1548A" w:rsidRPr="006C1BB3">
        <w:rPr>
          <w:rFonts w:cstheme="minorHAnsi"/>
          <w:sz w:val="24"/>
          <w:szCs w:val="24"/>
        </w:rPr>
        <w:t>lub poprzez e-Doręczenia: Zarząd Dróg Powiatowych w Parczewie AE:PL-89501-11540-SBCCJ-19</w:t>
      </w:r>
    </w:p>
    <w:p w14:paraId="0A27F43C" w14:textId="30EBF252" w:rsidR="00D706EB" w:rsidRPr="006C1BB3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 xml:space="preserve">-  pocztą elektroniczną na adres email: </w:t>
      </w:r>
      <w:hyperlink r:id="rId7" w:history="1">
        <w:r w:rsidRPr="006C1BB3">
          <w:rPr>
            <w:rStyle w:val="Hipercze"/>
            <w:rFonts w:cstheme="minorHAnsi"/>
            <w:sz w:val="24"/>
            <w:szCs w:val="24"/>
          </w:rPr>
          <w:t>zdpparczew@parczew.pl</w:t>
        </w:r>
      </w:hyperlink>
    </w:p>
    <w:p w14:paraId="2EAA3123" w14:textId="77777777" w:rsidR="00D706EB" w:rsidRPr="006C1BB3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lastRenderedPageBreak/>
        <w:t>Do Wykonawcy:</w:t>
      </w:r>
    </w:p>
    <w:p w14:paraId="522BDFB5" w14:textId="77777777" w:rsidR="00D706EB" w:rsidRPr="006C1BB3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>- pisemnie na adres: …………………………………………………………………………...</w:t>
      </w:r>
    </w:p>
    <w:p w14:paraId="34435BE5" w14:textId="56ABB370" w:rsidR="00D706EB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 xml:space="preserve">- pocztą elektroniczną na adres </w:t>
      </w:r>
      <w:r w:rsidR="006C1BB3" w:rsidRPr="006C1BB3">
        <w:rPr>
          <w:rFonts w:cstheme="minorHAnsi"/>
          <w:sz w:val="24"/>
          <w:szCs w:val="24"/>
        </w:rPr>
        <w:t>email:</w:t>
      </w:r>
      <w:r w:rsidRPr="006C1BB3">
        <w:rPr>
          <w:rFonts w:cstheme="minorHAnsi"/>
          <w:sz w:val="24"/>
          <w:szCs w:val="24"/>
        </w:rPr>
        <w:t>…………………………………………….</w:t>
      </w:r>
    </w:p>
    <w:p w14:paraId="3227D528" w14:textId="77777777" w:rsidR="00F6154F" w:rsidRPr="006C1BB3" w:rsidRDefault="00F6154F" w:rsidP="006C1BB3">
      <w:pPr>
        <w:spacing w:after="0"/>
        <w:jc w:val="both"/>
        <w:rPr>
          <w:rFonts w:cstheme="minorHAnsi"/>
          <w:sz w:val="24"/>
          <w:szCs w:val="24"/>
        </w:rPr>
      </w:pPr>
    </w:p>
    <w:p w14:paraId="0830A7E6" w14:textId="6C9B1363" w:rsidR="00D706EB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>2. Zamawiający ustanawia do pełnienia funkcji odbierającego – Pana Łukasza Czuprynę Kierownika Służby Drogowej Tel. 601 684 386</w:t>
      </w:r>
    </w:p>
    <w:p w14:paraId="709C2DEA" w14:textId="77777777" w:rsidR="00F6154F" w:rsidRPr="006C1BB3" w:rsidRDefault="00F6154F" w:rsidP="006C1BB3">
      <w:pPr>
        <w:spacing w:after="0"/>
        <w:jc w:val="both"/>
        <w:rPr>
          <w:rFonts w:cstheme="minorHAnsi"/>
          <w:sz w:val="24"/>
          <w:szCs w:val="24"/>
        </w:rPr>
      </w:pPr>
    </w:p>
    <w:p w14:paraId="4A5F9744" w14:textId="36A8F7F6" w:rsidR="00D706EB" w:rsidRPr="006C1BB3" w:rsidRDefault="00D706EB" w:rsidP="006C1BB3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>3. Osobą odpowiedzialną ze strony Wykonawcy za sprawną organizację powierzonego umową zadania będzie – .................................................... Tel. ………</w:t>
      </w:r>
      <w:r w:rsidR="006C1BB3" w:rsidRPr="006C1BB3">
        <w:rPr>
          <w:rFonts w:cstheme="minorHAnsi"/>
          <w:sz w:val="24"/>
          <w:szCs w:val="24"/>
        </w:rPr>
        <w:t>……</w:t>
      </w:r>
      <w:r w:rsidRPr="006C1BB3">
        <w:rPr>
          <w:rFonts w:cstheme="minorHAnsi"/>
          <w:sz w:val="24"/>
          <w:szCs w:val="24"/>
        </w:rPr>
        <w:t>……….</w:t>
      </w:r>
    </w:p>
    <w:p w14:paraId="0A07765B" w14:textId="77777777" w:rsidR="00D706EB" w:rsidRPr="006C1BB3" w:rsidRDefault="00D706EB" w:rsidP="006C1BB3">
      <w:pPr>
        <w:pStyle w:val="Teksttreci21"/>
        <w:shd w:val="clear" w:color="auto" w:fill="auto"/>
        <w:spacing w:before="0" w:after="180" w:line="276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37A9E82F" w14:textId="77777777" w:rsidR="00883685" w:rsidRPr="006C1BB3" w:rsidRDefault="00883685" w:rsidP="006C1BB3">
      <w:pPr>
        <w:pStyle w:val="Nagwek50"/>
        <w:shd w:val="clear" w:color="auto" w:fill="auto"/>
        <w:spacing w:after="0" w:line="276" w:lineRule="auto"/>
        <w:ind w:right="40"/>
        <w:rPr>
          <w:rStyle w:val="Nagwek5"/>
          <w:rFonts w:asciiTheme="minorHAnsi" w:hAnsiTheme="minorHAnsi" w:cstheme="minorHAnsi"/>
          <w:color w:val="000000"/>
          <w:sz w:val="24"/>
          <w:szCs w:val="24"/>
        </w:rPr>
      </w:pPr>
      <w:bookmarkStart w:id="6" w:name="bookmark9"/>
    </w:p>
    <w:p w14:paraId="1EBAC3AB" w14:textId="4B704B16" w:rsidR="00883685" w:rsidRPr="00F6154F" w:rsidRDefault="00883685" w:rsidP="00F6154F">
      <w:pPr>
        <w:pStyle w:val="Nagwek50"/>
        <w:shd w:val="clear" w:color="auto" w:fill="auto"/>
        <w:spacing w:after="0" w:line="276" w:lineRule="auto"/>
        <w:ind w:right="40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shd w:val="clear" w:color="auto" w:fill="FFFFFF"/>
        </w:rPr>
      </w:pP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</w:t>
      </w:r>
      <w:r w:rsidR="00E1548A"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6</w:t>
      </w: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. Kary umowne</w:t>
      </w:r>
      <w:bookmarkEnd w:id="6"/>
    </w:p>
    <w:p w14:paraId="7DF145DE" w14:textId="77777777" w:rsidR="00883685" w:rsidRPr="006C1BB3" w:rsidRDefault="00883685" w:rsidP="006C1BB3">
      <w:pPr>
        <w:pStyle w:val="Teksttreci21"/>
        <w:shd w:val="clear" w:color="auto" w:fill="auto"/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1. W razie niewykonania lub nienależytego wykonania umowy Zamawiający będzie naliczał kary umowne:</w:t>
      </w:r>
    </w:p>
    <w:p w14:paraId="2C12522E" w14:textId="77777777" w:rsidR="00883685" w:rsidRPr="006C1BB3" w:rsidRDefault="00883685" w:rsidP="006C1BB3">
      <w:pPr>
        <w:pStyle w:val="Teksttreci21"/>
        <w:numPr>
          <w:ilvl w:val="0"/>
          <w:numId w:val="5"/>
        </w:numPr>
        <w:shd w:val="clear" w:color="auto" w:fill="auto"/>
        <w:tabs>
          <w:tab w:val="left" w:pos="743"/>
        </w:tabs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nieterminowe wykonanie przedmiotu umowy za każdy dzień zwłoki 1 % wartości brutto nieterminowej dostawy</w:t>
      </w:r>
    </w:p>
    <w:p w14:paraId="55E7845A" w14:textId="77777777" w:rsidR="00883685" w:rsidRPr="006C1BB3" w:rsidRDefault="00883685" w:rsidP="006C1BB3">
      <w:pPr>
        <w:pStyle w:val="Teksttreci21"/>
        <w:numPr>
          <w:ilvl w:val="0"/>
          <w:numId w:val="5"/>
        </w:numPr>
        <w:shd w:val="clear" w:color="auto" w:fill="auto"/>
        <w:tabs>
          <w:tab w:val="left" w:pos="762"/>
        </w:tabs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odstąpienie od umowy z przyczyn zależnych od Dostawcy 20% wartości brutto całego zamówienia.</w:t>
      </w:r>
    </w:p>
    <w:p w14:paraId="2DCD6223" w14:textId="77777777" w:rsidR="00883685" w:rsidRPr="006C1BB3" w:rsidRDefault="00883685" w:rsidP="006C1BB3">
      <w:pPr>
        <w:pStyle w:val="Nagwek50"/>
        <w:shd w:val="clear" w:color="auto" w:fill="auto"/>
        <w:spacing w:after="60" w:line="276" w:lineRule="auto"/>
        <w:ind w:right="40"/>
        <w:rPr>
          <w:rStyle w:val="Nagwek5"/>
          <w:rFonts w:asciiTheme="minorHAnsi" w:hAnsiTheme="minorHAnsi" w:cstheme="minorHAnsi"/>
          <w:color w:val="000000"/>
          <w:sz w:val="24"/>
          <w:szCs w:val="24"/>
        </w:rPr>
      </w:pPr>
      <w:bookmarkStart w:id="7" w:name="bookmark10"/>
    </w:p>
    <w:p w14:paraId="55E68300" w14:textId="19F7270B" w:rsidR="00883685" w:rsidRPr="006C1BB3" w:rsidRDefault="00883685" w:rsidP="006C1BB3">
      <w:pPr>
        <w:pStyle w:val="Nagwek50"/>
        <w:shd w:val="clear" w:color="auto" w:fill="auto"/>
        <w:spacing w:after="60" w:line="276" w:lineRule="auto"/>
        <w:ind w:right="40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shd w:val="clear" w:color="auto" w:fill="FFFFFF"/>
        </w:rPr>
      </w:pP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</w:t>
      </w:r>
      <w:r w:rsidR="00E1548A"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7</w:t>
      </w:r>
      <w:r w:rsidRPr="006C1BB3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. Postanowienia końcowe</w:t>
      </w:r>
      <w:bookmarkEnd w:id="7"/>
    </w:p>
    <w:p w14:paraId="073C6827" w14:textId="77777777" w:rsidR="00883685" w:rsidRPr="006C1BB3" w:rsidRDefault="00883685" w:rsidP="006C1BB3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Strony ustalają, że w sprawach nieuregulowanych niniejszą umową będą miały zastosowanie przepisy ustawy Kodeksu cywilnego.</w:t>
      </w:r>
    </w:p>
    <w:p w14:paraId="337448C8" w14:textId="77777777" w:rsidR="00883685" w:rsidRPr="006C1BB3" w:rsidRDefault="00883685" w:rsidP="006C1BB3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Strony umowy zobowiązują się do niezwłocznego powiadomienia o każdej zmianie adresu lub numeru telefonu.</w:t>
      </w:r>
    </w:p>
    <w:p w14:paraId="0F18E55E" w14:textId="77777777" w:rsidR="00883685" w:rsidRPr="006C1BB3" w:rsidRDefault="00883685" w:rsidP="006C1BB3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przypadku niezrealizowania zobowiązania wskazanego w ust. 2 pisma dostarczone pod adres wskazany w niniejszej umowie uważa się za doręczone.</w:t>
      </w:r>
    </w:p>
    <w:p w14:paraId="49241047" w14:textId="77777777" w:rsidR="00883685" w:rsidRPr="006C1BB3" w:rsidRDefault="00883685" w:rsidP="006C1BB3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przypadku zaistnienia sporu Strony zobowiązują się przekazać sprawy do sądu miejscowo właściwego dla Zamawiającego.</w:t>
      </w:r>
    </w:p>
    <w:p w14:paraId="0791586D" w14:textId="77777777" w:rsidR="00883685" w:rsidRPr="006C1BB3" w:rsidRDefault="00883685" w:rsidP="006C1BB3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Postanowienia niniejszej umowy nie mogą być przenoszone na osoby trzecie, bez zgody</w:t>
      </w:r>
    </w:p>
    <w:p w14:paraId="6DF9FEE6" w14:textId="77777777" w:rsidR="00883685" w:rsidRPr="006C1BB3" w:rsidRDefault="00883685" w:rsidP="006C1BB3">
      <w:pPr>
        <w:pStyle w:val="Teksttreci21"/>
        <w:shd w:val="clear" w:color="auto" w:fill="auto"/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6C1BB3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obydwu stron</w:t>
      </w:r>
    </w:p>
    <w:p w14:paraId="2AB4AB54" w14:textId="77777777" w:rsidR="00883685" w:rsidRPr="006C1BB3" w:rsidRDefault="00883685" w:rsidP="006C1BB3">
      <w:pPr>
        <w:pStyle w:val="Nagwek30"/>
        <w:shd w:val="clear" w:color="auto" w:fill="auto"/>
        <w:spacing w:after="223" w:line="276" w:lineRule="auto"/>
        <w:ind w:right="40"/>
        <w:rPr>
          <w:rStyle w:val="Nagwek3"/>
          <w:rFonts w:asciiTheme="minorHAnsi" w:hAnsiTheme="minorHAnsi" w:cstheme="minorHAnsi"/>
          <w:color w:val="000000"/>
          <w:sz w:val="24"/>
          <w:szCs w:val="24"/>
        </w:rPr>
      </w:pPr>
      <w:bookmarkStart w:id="8" w:name="bookmark11"/>
    </w:p>
    <w:p w14:paraId="701D6D09" w14:textId="052D1E94" w:rsidR="00883685" w:rsidRPr="006C1BB3" w:rsidRDefault="00883685" w:rsidP="00F6154F">
      <w:pPr>
        <w:pStyle w:val="Nagwek30"/>
        <w:shd w:val="clear" w:color="auto" w:fill="auto"/>
        <w:spacing w:after="0" w:line="276" w:lineRule="auto"/>
        <w:ind w:right="40"/>
        <w:rPr>
          <w:rFonts w:asciiTheme="minorHAnsi" w:hAnsiTheme="minorHAnsi" w:cstheme="minorHAnsi"/>
          <w:bCs w:val="0"/>
          <w:color w:val="000000"/>
          <w:sz w:val="24"/>
          <w:szCs w:val="24"/>
          <w:shd w:val="clear" w:color="auto" w:fill="FFFFFF"/>
        </w:rPr>
      </w:pPr>
      <w:r w:rsidRPr="006C1BB3">
        <w:rPr>
          <w:rStyle w:val="Nagwek3"/>
          <w:rFonts w:asciiTheme="minorHAnsi" w:hAnsiTheme="minorHAnsi" w:cstheme="minorHAnsi"/>
          <w:color w:val="000000"/>
          <w:sz w:val="24"/>
          <w:szCs w:val="24"/>
        </w:rPr>
        <w:t>§</w:t>
      </w:r>
      <w:bookmarkEnd w:id="8"/>
      <w:r w:rsidR="00E1548A" w:rsidRPr="006C1BB3">
        <w:rPr>
          <w:rStyle w:val="Nagwek3"/>
          <w:rFonts w:asciiTheme="minorHAnsi" w:hAnsiTheme="minorHAnsi" w:cstheme="minorHAnsi"/>
          <w:color w:val="000000"/>
          <w:sz w:val="24"/>
          <w:szCs w:val="24"/>
        </w:rPr>
        <w:t>8</w:t>
      </w:r>
    </w:p>
    <w:p w14:paraId="7A62A607" w14:textId="5044A210" w:rsidR="00207A86" w:rsidRPr="006C1BB3" w:rsidRDefault="00207A86" w:rsidP="00F6154F">
      <w:pPr>
        <w:spacing w:after="0"/>
        <w:jc w:val="both"/>
        <w:rPr>
          <w:rFonts w:cstheme="minorHAnsi"/>
          <w:sz w:val="24"/>
          <w:szCs w:val="24"/>
        </w:rPr>
      </w:pPr>
      <w:r w:rsidRPr="006C1BB3">
        <w:rPr>
          <w:rFonts w:cstheme="minorHAnsi"/>
          <w:sz w:val="24"/>
          <w:szCs w:val="24"/>
        </w:rPr>
        <w:t xml:space="preserve">Umowę sporządzono w 3 – </w:t>
      </w:r>
      <w:proofErr w:type="spellStart"/>
      <w:r w:rsidRPr="006C1BB3">
        <w:rPr>
          <w:rFonts w:cstheme="minorHAnsi"/>
          <w:sz w:val="24"/>
          <w:szCs w:val="24"/>
        </w:rPr>
        <w:t>ch</w:t>
      </w:r>
      <w:proofErr w:type="spellEnd"/>
      <w:r w:rsidRPr="006C1BB3">
        <w:rPr>
          <w:rFonts w:cstheme="minorHAnsi"/>
          <w:sz w:val="24"/>
          <w:szCs w:val="24"/>
        </w:rPr>
        <w:t xml:space="preserve"> jednobrzmiących </w:t>
      </w:r>
      <w:r w:rsidR="006C1BB3" w:rsidRPr="006C1BB3">
        <w:rPr>
          <w:rFonts w:cstheme="minorHAnsi"/>
          <w:sz w:val="24"/>
          <w:szCs w:val="24"/>
        </w:rPr>
        <w:t>egzemplarzach</w:t>
      </w:r>
      <w:r w:rsidRPr="006C1BB3">
        <w:rPr>
          <w:rFonts w:cstheme="minorHAnsi"/>
          <w:sz w:val="24"/>
          <w:szCs w:val="24"/>
        </w:rPr>
        <w:t xml:space="preserve"> - dwa egzemplarze dla Zamawiającego i jeden egzemplarz dla Wykonawcy.</w:t>
      </w:r>
    </w:p>
    <w:p w14:paraId="21CBD867" w14:textId="77777777" w:rsidR="00883685" w:rsidRPr="006C1BB3" w:rsidRDefault="00883685" w:rsidP="006C1BB3">
      <w:pPr>
        <w:pStyle w:val="Teksttreci21"/>
        <w:shd w:val="clear" w:color="auto" w:fill="auto"/>
        <w:spacing w:before="0" w:line="276" w:lineRule="auto"/>
        <w:ind w:left="380" w:hanging="38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</w:p>
    <w:p w14:paraId="2439A383" w14:textId="77777777" w:rsidR="00883685" w:rsidRPr="006C1BB3" w:rsidRDefault="00883685" w:rsidP="006C1BB3">
      <w:pPr>
        <w:pStyle w:val="Teksttreci21"/>
        <w:shd w:val="clear" w:color="auto" w:fill="auto"/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</w:p>
    <w:p w14:paraId="5242A5FD" w14:textId="77777777" w:rsidR="00883685" w:rsidRPr="006C1BB3" w:rsidRDefault="00883685" w:rsidP="006C1BB3">
      <w:pPr>
        <w:spacing w:after="0"/>
        <w:rPr>
          <w:rFonts w:cstheme="minorHAnsi"/>
          <w:sz w:val="24"/>
          <w:szCs w:val="24"/>
        </w:rPr>
      </w:pPr>
    </w:p>
    <w:p w14:paraId="61E6CD19" w14:textId="06FD8B91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 xml:space="preserve">Zamawiający </w:t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Pr="006C1BB3">
        <w:rPr>
          <w:rFonts w:cstheme="minorHAnsi"/>
          <w:b/>
          <w:sz w:val="24"/>
          <w:szCs w:val="24"/>
        </w:rPr>
        <w:tab/>
      </w:r>
      <w:r w:rsidR="00207A86" w:rsidRPr="006C1BB3">
        <w:rPr>
          <w:rFonts w:cstheme="minorHAnsi"/>
          <w:b/>
          <w:sz w:val="24"/>
          <w:szCs w:val="24"/>
        </w:rPr>
        <w:t>Wykonawca</w:t>
      </w:r>
    </w:p>
    <w:p w14:paraId="6E573163" w14:textId="77777777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</w:p>
    <w:p w14:paraId="220EA617" w14:textId="77777777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</w:p>
    <w:p w14:paraId="27069567" w14:textId="77777777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</w:p>
    <w:p w14:paraId="741B4887" w14:textId="77777777" w:rsidR="00207A86" w:rsidRPr="006C1BB3" w:rsidRDefault="00207A86" w:rsidP="006C1BB3">
      <w:pPr>
        <w:spacing w:after="0"/>
        <w:rPr>
          <w:rFonts w:cstheme="minorHAnsi"/>
          <w:b/>
          <w:sz w:val="24"/>
          <w:szCs w:val="24"/>
        </w:rPr>
      </w:pPr>
    </w:p>
    <w:p w14:paraId="68DA8C83" w14:textId="77777777" w:rsidR="00207A86" w:rsidRPr="006C1BB3" w:rsidRDefault="00207A86" w:rsidP="006C1BB3">
      <w:pPr>
        <w:spacing w:after="0"/>
        <w:rPr>
          <w:rFonts w:cstheme="minorHAnsi"/>
          <w:b/>
          <w:sz w:val="24"/>
          <w:szCs w:val="24"/>
        </w:rPr>
      </w:pPr>
    </w:p>
    <w:p w14:paraId="429E4A1D" w14:textId="77777777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</w:p>
    <w:p w14:paraId="4D8E0F21" w14:textId="77777777" w:rsidR="00883685" w:rsidRPr="006C1BB3" w:rsidRDefault="00883685" w:rsidP="006C1BB3">
      <w:pPr>
        <w:spacing w:after="0"/>
        <w:rPr>
          <w:rFonts w:cstheme="minorHAnsi"/>
          <w:b/>
          <w:sz w:val="24"/>
          <w:szCs w:val="24"/>
        </w:rPr>
      </w:pPr>
      <w:r w:rsidRPr="006C1BB3">
        <w:rPr>
          <w:rFonts w:cstheme="minorHAnsi"/>
          <w:b/>
          <w:sz w:val="24"/>
          <w:szCs w:val="24"/>
        </w:rPr>
        <w:t>Kontrasygnata</w:t>
      </w:r>
    </w:p>
    <w:sectPr w:rsidR="00883685" w:rsidRPr="006C1BB3" w:rsidSect="00A93EED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3D9E154E"/>
    <w:multiLevelType w:val="hybridMultilevel"/>
    <w:tmpl w:val="93687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A2714"/>
    <w:multiLevelType w:val="hybridMultilevel"/>
    <w:tmpl w:val="00DC5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360D40"/>
    <w:multiLevelType w:val="hybridMultilevel"/>
    <w:tmpl w:val="9200B1BA"/>
    <w:lvl w:ilvl="0" w:tplc="1A20BF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801BE"/>
    <w:multiLevelType w:val="hybridMultilevel"/>
    <w:tmpl w:val="3B9E9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8309">
    <w:abstractNumId w:val="0"/>
  </w:num>
  <w:num w:numId="2" w16cid:durableId="371275378">
    <w:abstractNumId w:val="1"/>
  </w:num>
  <w:num w:numId="3" w16cid:durableId="1833376135">
    <w:abstractNumId w:val="2"/>
  </w:num>
  <w:num w:numId="4" w16cid:durableId="321007948">
    <w:abstractNumId w:val="3"/>
  </w:num>
  <w:num w:numId="5" w16cid:durableId="1394042431">
    <w:abstractNumId w:val="4"/>
  </w:num>
  <w:num w:numId="6" w16cid:durableId="1903979309">
    <w:abstractNumId w:val="5"/>
  </w:num>
  <w:num w:numId="7" w16cid:durableId="667752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1215451">
    <w:abstractNumId w:val="9"/>
  </w:num>
  <w:num w:numId="9" w16cid:durableId="1174997736">
    <w:abstractNumId w:val="8"/>
  </w:num>
  <w:num w:numId="10" w16cid:durableId="10226318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85"/>
    <w:rsid w:val="001955BD"/>
    <w:rsid w:val="0020640F"/>
    <w:rsid w:val="00207A86"/>
    <w:rsid w:val="00210A52"/>
    <w:rsid w:val="003460B0"/>
    <w:rsid w:val="003820EB"/>
    <w:rsid w:val="003E19A4"/>
    <w:rsid w:val="004A548C"/>
    <w:rsid w:val="00514BB5"/>
    <w:rsid w:val="00693177"/>
    <w:rsid w:val="006C1BB3"/>
    <w:rsid w:val="007C5E99"/>
    <w:rsid w:val="00883685"/>
    <w:rsid w:val="008855D4"/>
    <w:rsid w:val="008B2134"/>
    <w:rsid w:val="00932FD9"/>
    <w:rsid w:val="009A5720"/>
    <w:rsid w:val="00A32B56"/>
    <w:rsid w:val="00A93EED"/>
    <w:rsid w:val="00B8788F"/>
    <w:rsid w:val="00BA2EA0"/>
    <w:rsid w:val="00C6135A"/>
    <w:rsid w:val="00CE50EF"/>
    <w:rsid w:val="00D0795F"/>
    <w:rsid w:val="00D5471F"/>
    <w:rsid w:val="00D63E0B"/>
    <w:rsid w:val="00D706EB"/>
    <w:rsid w:val="00DE4F15"/>
    <w:rsid w:val="00E1548A"/>
    <w:rsid w:val="00EB70FE"/>
    <w:rsid w:val="00EC6629"/>
    <w:rsid w:val="00F6154F"/>
    <w:rsid w:val="00FB51FD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77E8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sid w:val="0088368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88368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83685"/>
    <w:pPr>
      <w:widowControl w:val="0"/>
      <w:shd w:val="clear" w:color="auto" w:fill="FFFFFF"/>
      <w:spacing w:after="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Nagwek40">
    <w:name w:val="Nagłówek #4"/>
    <w:basedOn w:val="Normalny"/>
    <w:link w:val="Nagwek4"/>
    <w:rsid w:val="00883685"/>
    <w:pPr>
      <w:widowControl w:val="0"/>
      <w:shd w:val="clear" w:color="auto" w:fill="FFFFFF"/>
      <w:spacing w:before="60" w:after="540" w:line="240" w:lineRule="atLeast"/>
      <w:jc w:val="center"/>
      <w:outlineLvl w:val="3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Teksttreci2">
    <w:name w:val="Tekst treści (2)_"/>
    <w:basedOn w:val="Domylnaczcionkaakapitu"/>
    <w:link w:val="Teksttreci21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883685"/>
    <w:pPr>
      <w:widowControl w:val="0"/>
      <w:shd w:val="clear" w:color="auto" w:fill="FFFFFF"/>
      <w:spacing w:before="540" w:after="0" w:line="274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111">
    <w:name w:val="Nagłówek #1 + 11"/>
    <w:aliases w:val="5 pt"/>
    <w:basedOn w:val="Nagwek1"/>
    <w:rsid w:val="0088368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311pt">
    <w:name w:val="Tekst treści (3) + 11 pt"/>
    <w:basedOn w:val="Teksttreci3"/>
    <w:rsid w:val="00883685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883685"/>
    <w:pPr>
      <w:widowControl w:val="0"/>
      <w:shd w:val="clear" w:color="auto" w:fill="FFFFFF"/>
      <w:spacing w:after="0" w:line="418" w:lineRule="exact"/>
      <w:jc w:val="both"/>
      <w:outlineLvl w:val="0"/>
    </w:pPr>
    <w:rPr>
      <w:rFonts w:ascii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883685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Nagwek5">
    <w:name w:val="Nagłówek #5_"/>
    <w:basedOn w:val="Domylnaczcionkaakapitu"/>
    <w:link w:val="Nagwek50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883685"/>
    <w:pPr>
      <w:widowControl w:val="0"/>
      <w:shd w:val="clear" w:color="auto" w:fill="FFFFFF"/>
      <w:spacing w:after="180" w:line="240" w:lineRule="atLeast"/>
      <w:jc w:val="center"/>
      <w:outlineLvl w:val="4"/>
    </w:pPr>
    <w:rPr>
      <w:rFonts w:ascii="Times New Roman" w:hAnsi="Times New Roman" w:cs="Times New Roman"/>
      <w:b/>
      <w:bCs/>
    </w:rPr>
  </w:style>
  <w:style w:type="character" w:customStyle="1" w:styleId="Spistreci">
    <w:name w:val="Spis treści_"/>
    <w:basedOn w:val="Domylnaczcionkaakapitu"/>
    <w:link w:val="Spistreci0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0">
    <w:name w:val="Tekst treści (2)"/>
    <w:basedOn w:val="Teksttreci2"/>
    <w:rsid w:val="00883685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88368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5Impact">
    <w:name w:val="Nagłówek #5 + Impact"/>
    <w:aliases w:val="10 pt,Bez pogrubienia,Kursywa"/>
    <w:basedOn w:val="Nagwek5"/>
    <w:rsid w:val="00883685"/>
    <w:rPr>
      <w:rFonts w:ascii="Impact" w:hAnsi="Impact" w:cs="Impact"/>
      <w:b/>
      <w:bCs/>
      <w:i/>
      <w:iCs/>
      <w:w w:val="100"/>
      <w:sz w:val="20"/>
      <w:szCs w:val="20"/>
      <w:u w:val="none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883685"/>
    <w:rPr>
      <w:rFonts w:ascii="Times New Roman" w:hAnsi="Times New Roman" w:cs="Times New Roman"/>
      <w:b/>
      <w:bCs/>
      <w:spacing w:val="6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83685"/>
    <w:pPr>
      <w:widowControl w:val="0"/>
      <w:shd w:val="clear" w:color="auto" w:fill="FFFFFF"/>
      <w:spacing w:after="180" w:line="274" w:lineRule="exact"/>
      <w:jc w:val="center"/>
      <w:outlineLvl w:val="2"/>
    </w:pPr>
    <w:rPr>
      <w:rFonts w:ascii="Times New Roman" w:hAnsi="Times New Roman" w:cs="Times New Roman"/>
      <w:b/>
      <w:bCs/>
      <w:spacing w:val="6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4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4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48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4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3820E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20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3820E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2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1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dpparczew@parcze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dpparczew@parcze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3F10C-5173-4CA4-B4FC-32C7CF25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 Zielińska</cp:lastModifiedBy>
  <cp:revision>7</cp:revision>
  <cp:lastPrinted>2020-03-06T13:15:00Z</cp:lastPrinted>
  <dcterms:created xsi:type="dcterms:W3CDTF">2025-03-14T07:27:00Z</dcterms:created>
  <dcterms:modified xsi:type="dcterms:W3CDTF">2025-03-14T08:15:00Z</dcterms:modified>
</cp:coreProperties>
</file>